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5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徐丽霜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8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张家港市中医医院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中西临22（张家港）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张家港市中医医院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中西临22（张家港）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